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DC0353" w:rsidR="00226A6F" w:rsidRDefault="52CA109E" w14:paraId="45D43C87" w14:textId="55F9E97A">
      <w:pPr>
        <w:jc w:val="center"/>
        <w:rPr>
          <w:lang w:val="pl-PL"/>
        </w:rPr>
      </w:pPr>
      <w:r w:rsidRPr="52CA109E">
        <w:rPr>
          <w:b/>
          <w:bCs/>
          <w:lang w:val="pl-PL"/>
        </w:rPr>
        <w:t>Załącznik nr 3 do zapytania ofertowego nr 01/12/2025</w:t>
      </w:r>
    </w:p>
    <w:p w:rsidRPr="0084381A" w:rsidR="00226A6F" w:rsidRDefault="00AB1D81" w14:paraId="7A22D14B" w14:textId="77777777">
      <w:pPr>
        <w:jc w:val="center"/>
        <w:rPr>
          <w:lang w:val="pl-PL"/>
        </w:rPr>
      </w:pPr>
      <w:r w:rsidRPr="0084381A">
        <w:rPr>
          <w:b/>
          <w:sz w:val="28"/>
          <w:lang w:val="pl-PL"/>
        </w:rPr>
        <w:t>OŚWIADCZENIE O SPEŁNIENIU WYMAGANIA DOŚWIADCZENIA</w:t>
      </w:r>
    </w:p>
    <w:p w:rsidRPr="0084381A" w:rsidR="00226A6F" w:rsidRDefault="5E35F519" w14:paraId="24C42AAD" w14:textId="77777777">
      <w:pPr>
        <w:jc w:val="center"/>
        <w:rPr>
          <w:lang w:val="pl-PL"/>
        </w:rPr>
      </w:pPr>
      <w:r w:rsidRPr="5E35F519">
        <w:rPr>
          <w:lang w:val="pl-PL"/>
        </w:rPr>
        <w:t>dotyczące dostaw płyt warstwowych z rdzeniem PIR (lub równoważnym PUR) łącznie z nadzorem nad montażem</w:t>
      </w:r>
    </w:p>
    <w:p w:rsidRPr="0084381A" w:rsidR="00226A6F" w:rsidRDefault="00226A6F" w14:paraId="14A5EF37" w14:textId="77777777">
      <w:pPr>
        <w:rPr>
          <w:lang w:val="pl-PL"/>
        </w:rPr>
      </w:pPr>
    </w:p>
    <w:p w:rsidRPr="0084381A" w:rsidR="00226A6F" w:rsidRDefault="00AB1D81" w14:paraId="3CD6C595" w14:textId="77777777">
      <w:pPr>
        <w:rPr>
          <w:lang w:val="pl-PL"/>
        </w:rPr>
      </w:pPr>
      <w:r w:rsidRPr="0084381A">
        <w:rPr>
          <w:b/>
          <w:lang w:val="pl-PL"/>
        </w:rPr>
        <w:t xml:space="preserve">Dane Wykonawcy: </w:t>
      </w:r>
    </w:p>
    <w:p w:rsidRPr="0084381A" w:rsidR="00226A6F" w:rsidRDefault="00AB1D81" w14:paraId="1666AC3D" w14:textId="77777777">
      <w:pPr>
        <w:rPr>
          <w:lang w:val="pl-PL"/>
        </w:rPr>
      </w:pPr>
      <w:r w:rsidRPr="0084381A">
        <w:rPr>
          <w:lang w:val="pl-PL"/>
        </w:rPr>
        <w:t>Nazwa / firma: _____________________________________________</w:t>
      </w:r>
    </w:p>
    <w:p w:rsidRPr="0084381A" w:rsidR="00226A6F" w:rsidRDefault="00AB1D81" w14:paraId="7BEA6218" w14:textId="77777777">
      <w:pPr>
        <w:rPr>
          <w:lang w:val="pl-PL"/>
        </w:rPr>
      </w:pPr>
      <w:r w:rsidRPr="0084381A">
        <w:rPr>
          <w:lang w:val="pl-PL"/>
        </w:rPr>
        <w:t>Adres: _____________________________________________________</w:t>
      </w:r>
    </w:p>
    <w:p w:rsidRPr="0084381A" w:rsidR="00226A6F" w:rsidRDefault="00AB1D81" w14:paraId="69C22CED" w14:textId="77777777">
      <w:pPr>
        <w:rPr>
          <w:lang w:val="pl-PL"/>
        </w:rPr>
      </w:pPr>
      <w:r w:rsidRPr="0084381A">
        <w:rPr>
          <w:lang w:val="pl-PL"/>
        </w:rPr>
        <w:t>NIP / KRS / REGON: _________________________________________</w:t>
      </w:r>
    </w:p>
    <w:p w:rsidRPr="0084381A" w:rsidR="00226A6F" w:rsidRDefault="00AB1D81" w14:paraId="594263D3" w14:textId="77777777">
      <w:pPr>
        <w:rPr>
          <w:lang w:val="pl-PL"/>
        </w:rPr>
      </w:pPr>
      <w:r w:rsidRPr="0084381A">
        <w:rPr>
          <w:lang w:val="pl-PL"/>
        </w:rPr>
        <w:t>Osoba do kontaktu / e-mail / tel.: _________________________</w:t>
      </w:r>
    </w:p>
    <w:p w:rsidRPr="0084381A" w:rsidR="00226A6F" w:rsidRDefault="00226A6F" w14:paraId="62FC8CC9" w14:textId="77777777">
      <w:pPr>
        <w:rPr>
          <w:lang w:val="pl-PL"/>
        </w:rPr>
      </w:pPr>
    </w:p>
    <w:p w:rsidRPr="0084381A" w:rsidR="00226A6F" w:rsidRDefault="00AB1D81" w14:paraId="0DB1F3E2" w14:textId="77777777">
      <w:pPr>
        <w:rPr>
          <w:lang w:val="pl-PL"/>
        </w:rPr>
      </w:pPr>
      <w:r w:rsidRPr="0084381A">
        <w:rPr>
          <w:lang w:val="pl-PL"/>
        </w:rPr>
        <w:t>Oświadczam(y), że w okresie ostatnich 24 miesięcy zrealizowaliśmy dostawy płyt warstwowych z rdzeniem PIR (lub równoważnym PUR) łącznie z nadzorem nad montażem, spełniając co najmniej jedno z poniższych kryteriów:</w:t>
      </w:r>
    </w:p>
    <w:p w:rsidRPr="0084381A" w:rsidR="00226A6F" w:rsidP="5E35F519" w:rsidRDefault="5E35F519" w14:paraId="529E5858" w14:textId="5D370BA3">
      <w:pPr>
        <w:rPr>
          <w:lang w:val="pl-PL"/>
        </w:rPr>
      </w:pPr>
      <w:r w:rsidRPr="5E35F519">
        <w:rPr>
          <w:lang w:val="pl-PL"/>
        </w:rPr>
        <w:t>☐  co najmniej 1 realizacja obejmująca ≥ 2420  m² płyt na poszycie dachowe oraz 1130 m² na poszycie ścian zewnętrznych.</w:t>
      </w:r>
    </w:p>
    <w:p w:rsidRPr="0084381A" w:rsidR="00226A6F" w:rsidRDefault="00226A6F" w14:paraId="1FAFF7EB" w14:textId="77777777">
      <w:pPr>
        <w:rPr>
          <w:lang w:val="pl-PL"/>
        </w:rPr>
      </w:pPr>
    </w:p>
    <w:p w:rsidR="00226A6F" w:rsidRDefault="00AB1D81" w14:paraId="3CC6C4F1" w14:textId="77777777">
      <w:proofErr w:type="spellStart"/>
      <w:r>
        <w:t>Wykaz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(</w:t>
      </w:r>
      <w:proofErr w:type="spellStart"/>
      <w:r>
        <w:t>ostatnie</w:t>
      </w:r>
      <w:proofErr w:type="spellEnd"/>
      <w:r>
        <w:t xml:space="preserve"> 24 </w:t>
      </w:r>
      <w:proofErr w:type="spellStart"/>
      <w:r>
        <w:t>miesiące</w:t>
      </w:r>
      <w:proofErr w:type="spellEnd"/>
      <w:r>
        <w:t>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72"/>
        <w:gridCol w:w="1364"/>
        <w:gridCol w:w="1290"/>
        <w:gridCol w:w="1224"/>
        <w:gridCol w:w="1057"/>
        <w:gridCol w:w="1228"/>
        <w:gridCol w:w="2827"/>
      </w:tblGrid>
      <w:tr w:rsidRPr="00CF488F" w:rsidR="00226A6F" w14:paraId="3ADED791" w14:textId="77777777">
        <w:trPr>
          <w:jc w:val="center"/>
        </w:trPr>
        <w:tc>
          <w:tcPr>
            <w:tcW w:w="1425" w:type="dxa"/>
          </w:tcPr>
          <w:p w:rsidR="00226A6F" w:rsidRDefault="00AB1D81" w14:paraId="307E31D6" w14:textId="77777777">
            <w:proofErr w:type="spellStart"/>
            <w:r>
              <w:rPr>
                <w:b/>
              </w:rPr>
              <w:t>Lp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425" w:type="dxa"/>
          </w:tcPr>
          <w:p w:rsidR="00226A6F" w:rsidRDefault="00AB1D81" w14:paraId="744AA1E0" w14:textId="77777777">
            <w:proofErr w:type="spellStart"/>
            <w:r>
              <w:rPr>
                <w:b/>
              </w:rPr>
              <w:t>Odbiorca</w:t>
            </w:r>
            <w:proofErr w:type="spellEnd"/>
            <w:r>
              <w:rPr>
                <w:b/>
              </w:rPr>
              <w:t xml:space="preserve"> / </w:t>
            </w:r>
            <w:proofErr w:type="spellStart"/>
            <w:r>
              <w:rPr>
                <w:b/>
              </w:rPr>
              <w:t>Inwestycja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adres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425" w:type="dxa"/>
          </w:tcPr>
          <w:p w:rsidR="00226A6F" w:rsidRDefault="00AB1D81" w14:paraId="6E3104FC" w14:textId="77777777">
            <w:proofErr w:type="spellStart"/>
            <w:r>
              <w:rPr>
                <w:b/>
              </w:rPr>
              <w:t>Zakres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dostawa</w:t>
            </w:r>
            <w:proofErr w:type="spellEnd"/>
            <w:r>
              <w:rPr>
                <w:b/>
              </w:rPr>
              <w:t xml:space="preserve"> + </w:t>
            </w:r>
            <w:proofErr w:type="spellStart"/>
            <w:r>
              <w:rPr>
                <w:b/>
              </w:rPr>
              <w:t>nadzór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425" w:type="dxa"/>
          </w:tcPr>
          <w:p w:rsidR="00226A6F" w:rsidRDefault="00AB1D81" w14:paraId="69992610" w14:textId="77777777">
            <w:proofErr w:type="spellStart"/>
            <w:r>
              <w:rPr>
                <w:b/>
              </w:rPr>
              <w:t>Typ</w:t>
            </w:r>
            <w:proofErr w:type="spellEnd"/>
            <w:r>
              <w:rPr>
                <w:b/>
              </w:rPr>
              <w:t xml:space="preserve"> / </w:t>
            </w:r>
            <w:proofErr w:type="spellStart"/>
            <w:r>
              <w:rPr>
                <w:b/>
              </w:rPr>
              <w:t>grubość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płyt</w:t>
            </w:r>
            <w:proofErr w:type="spellEnd"/>
          </w:p>
        </w:tc>
        <w:tc>
          <w:tcPr>
            <w:tcW w:w="1425" w:type="dxa"/>
          </w:tcPr>
          <w:p w:rsidR="00226A6F" w:rsidRDefault="00AB1D81" w14:paraId="33563105" w14:textId="77777777">
            <w:proofErr w:type="spellStart"/>
            <w:r>
              <w:rPr>
                <w:b/>
              </w:rPr>
              <w:t>Ilość</w:t>
            </w:r>
            <w:proofErr w:type="spellEnd"/>
            <w:r>
              <w:rPr>
                <w:b/>
              </w:rPr>
              <w:t xml:space="preserve"> [m²]</w:t>
            </w:r>
          </w:p>
        </w:tc>
        <w:tc>
          <w:tcPr>
            <w:tcW w:w="1425" w:type="dxa"/>
          </w:tcPr>
          <w:p w:rsidR="00226A6F" w:rsidRDefault="00AB1D81" w14:paraId="0CA3544D" w14:textId="77777777">
            <w:r>
              <w:rPr>
                <w:b/>
              </w:rPr>
              <w:t xml:space="preserve">Data </w:t>
            </w:r>
            <w:proofErr w:type="spellStart"/>
            <w:r>
              <w:rPr>
                <w:b/>
              </w:rPr>
              <w:t>odbioru</w:t>
            </w:r>
            <w:proofErr w:type="spellEnd"/>
          </w:p>
        </w:tc>
        <w:tc>
          <w:tcPr>
            <w:tcW w:w="1425" w:type="dxa"/>
          </w:tcPr>
          <w:p w:rsidRPr="0084381A" w:rsidR="00226A6F" w:rsidRDefault="00AB1D81" w14:paraId="70E5CC63" w14:textId="3A33DC6A">
            <w:pPr>
              <w:rPr>
                <w:lang w:val="pl-PL"/>
              </w:rPr>
            </w:pPr>
            <w:r w:rsidRPr="0084381A">
              <w:rPr>
                <w:b/>
                <w:lang w:val="pl-PL"/>
              </w:rPr>
              <w:t>Potwierdzenie (nr protokołu / PO / referencja</w:t>
            </w:r>
            <w:r w:rsidR="00F549AD">
              <w:rPr>
                <w:b/>
                <w:lang w:val="pl-PL"/>
              </w:rPr>
              <w:t>/oświadczenie</w:t>
            </w:r>
            <w:r w:rsidRPr="0084381A">
              <w:rPr>
                <w:b/>
                <w:lang w:val="pl-PL"/>
              </w:rPr>
              <w:t>)</w:t>
            </w:r>
          </w:p>
        </w:tc>
      </w:tr>
      <w:tr w:rsidRPr="00CF488F" w:rsidR="00226A6F" w14:paraId="2DB5AF50" w14:textId="77777777">
        <w:trPr>
          <w:jc w:val="center"/>
        </w:trPr>
        <w:tc>
          <w:tcPr>
            <w:tcW w:w="1425" w:type="dxa"/>
          </w:tcPr>
          <w:p w:rsidRPr="0084381A" w:rsidR="00226A6F" w:rsidRDefault="00AB1D81" w14:paraId="1200BB35" w14:textId="77777777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:rsidRPr="0084381A" w:rsidR="00226A6F" w:rsidRDefault="00AB1D81" w14:paraId="411A9873" w14:textId="77777777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:rsidRPr="0084381A" w:rsidR="00226A6F" w:rsidRDefault="00AB1D81" w14:paraId="34575675" w14:textId="77777777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:rsidRPr="0084381A" w:rsidR="00226A6F" w:rsidRDefault="00AB1D81" w14:paraId="159CA8D0" w14:textId="77777777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:rsidRPr="0084381A" w:rsidR="00226A6F" w:rsidRDefault="00AB1D81" w14:paraId="3604F307" w14:textId="77777777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:rsidRPr="0084381A" w:rsidR="00226A6F" w:rsidRDefault="00AB1D81" w14:paraId="76EC279C" w14:textId="77777777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:rsidRPr="0084381A" w:rsidR="00226A6F" w:rsidRDefault="00AB1D81" w14:paraId="5CB8843B" w14:textId="77777777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</w:tr>
      <w:tr w:rsidRPr="00CF488F" w:rsidR="00226A6F" w14:paraId="20B10E5C" w14:textId="77777777">
        <w:trPr>
          <w:jc w:val="center"/>
        </w:trPr>
        <w:tc>
          <w:tcPr>
            <w:tcW w:w="1425" w:type="dxa"/>
          </w:tcPr>
          <w:p w:rsidRPr="0084381A" w:rsidR="00226A6F" w:rsidRDefault="00AB1D81" w14:paraId="2E136EC6" w14:textId="77777777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:rsidRPr="0084381A" w:rsidR="00226A6F" w:rsidRDefault="00AB1D81" w14:paraId="3A8D6C2F" w14:textId="77777777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:rsidRPr="0084381A" w:rsidR="00226A6F" w:rsidRDefault="00AB1D81" w14:paraId="5E7C2123" w14:textId="77777777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:rsidRPr="0084381A" w:rsidR="00226A6F" w:rsidRDefault="00AB1D81" w14:paraId="5B10224A" w14:textId="77777777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:rsidRPr="0084381A" w:rsidR="00226A6F" w:rsidRDefault="00AB1D81" w14:paraId="15006446" w14:textId="77777777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:rsidRPr="0084381A" w:rsidR="00226A6F" w:rsidRDefault="00AB1D81" w14:paraId="4B13A0C7" w14:textId="77777777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:rsidRPr="0084381A" w:rsidR="00226A6F" w:rsidRDefault="00AB1D81" w14:paraId="4B0BD9D8" w14:textId="77777777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</w:tr>
      <w:tr w:rsidRPr="00CF488F" w:rsidR="00226A6F" w14:paraId="672A5C47" w14:textId="77777777">
        <w:trPr>
          <w:jc w:val="center"/>
        </w:trPr>
        <w:tc>
          <w:tcPr>
            <w:tcW w:w="1425" w:type="dxa"/>
          </w:tcPr>
          <w:p w:rsidRPr="0084381A" w:rsidR="00226A6F" w:rsidRDefault="00AB1D81" w14:paraId="43809F90" w14:textId="77777777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:rsidRPr="0084381A" w:rsidR="00226A6F" w:rsidRDefault="00AB1D81" w14:paraId="38761D5F" w14:textId="77777777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:rsidRPr="0084381A" w:rsidR="00226A6F" w:rsidRDefault="00AB1D81" w14:paraId="265198FC" w14:textId="77777777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:rsidRPr="0084381A" w:rsidR="00226A6F" w:rsidRDefault="00AB1D81" w14:paraId="2366BC5D" w14:textId="77777777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:rsidRPr="0084381A" w:rsidR="00226A6F" w:rsidRDefault="00AB1D81" w14:paraId="3754F3D5" w14:textId="77777777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:rsidRPr="0084381A" w:rsidR="00226A6F" w:rsidRDefault="00AB1D81" w14:paraId="511B071F" w14:textId="77777777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:rsidRPr="0084381A" w:rsidR="00226A6F" w:rsidRDefault="00AB1D81" w14:paraId="14ED1AD0" w14:textId="77777777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</w:tr>
      <w:tr w:rsidRPr="00CF488F" w:rsidR="00226A6F" w14:paraId="2CF3B143" w14:textId="77777777">
        <w:trPr>
          <w:jc w:val="center"/>
        </w:trPr>
        <w:tc>
          <w:tcPr>
            <w:tcW w:w="1425" w:type="dxa"/>
          </w:tcPr>
          <w:p w:rsidRPr="0084381A" w:rsidR="00226A6F" w:rsidRDefault="00AB1D81" w14:paraId="5F22EAE7" w14:textId="77777777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:rsidRPr="0084381A" w:rsidR="00226A6F" w:rsidRDefault="00AB1D81" w14:paraId="599A9B53" w14:textId="77777777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:rsidRPr="0084381A" w:rsidR="00226A6F" w:rsidRDefault="00AB1D81" w14:paraId="1B459F37" w14:textId="77777777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:rsidRPr="0084381A" w:rsidR="00226A6F" w:rsidRDefault="00AB1D81" w14:paraId="58F9AF36" w14:textId="77777777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:rsidRPr="0084381A" w:rsidR="00226A6F" w:rsidRDefault="00AB1D81" w14:paraId="7DC3873A" w14:textId="77777777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:rsidRPr="0084381A" w:rsidR="00226A6F" w:rsidRDefault="00AB1D81" w14:paraId="5127A964" w14:textId="77777777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:rsidRPr="0084381A" w:rsidR="00226A6F" w:rsidRDefault="00AB1D81" w14:paraId="799A3BC3" w14:textId="77777777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</w:tr>
      <w:tr w:rsidRPr="00CF488F" w:rsidR="00226A6F" w14:paraId="54A57E52" w14:textId="77777777">
        <w:trPr>
          <w:jc w:val="center"/>
        </w:trPr>
        <w:tc>
          <w:tcPr>
            <w:tcW w:w="1425" w:type="dxa"/>
          </w:tcPr>
          <w:p w:rsidRPr="0084381A" w:rsidR="00226A6F" w:rsidRDefault="00AB1D81" w14:paraId="1BE40FEA" w14:textId="77777777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:rsidRPr="0084381A" w:rsidR="00226A6F" w:rsidRDefault="00AB1D81" w14:paraId="17433CCE" w14:textId="77777777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:rsidRPr="0084381A" w:rsidR="00226A6F" w:rsidRDefault="00AB1D81" w14:paraId="0980788A" w14:textId="77777777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:rsidRPr="0084381A" w:rsidR="00226A6F" w:rsidRDefault="00AB1D81" w14:paraId="209D0779" w14:textId="77777777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:rsidRPr="0084381A" w:rsidR="00226A6F" w:rsidRDefault="00AB1D81" w14:paraId="43346F6B" w14:textId="77777777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:rsidRPr="0084381A" w:rsidR="00226A6F" w:rsidRDefault="00AB1D81" w14:paraId="4DA33A21" w14:textId="77777777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:rsidRPr="0084381A" w:rsidR="00226A6F" w:rsidRDefault="00AB1D81" w14:paraId="09F9F12A" w14:textId="77777777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</w:tr>
    </w:tbl>
    <w:p w:rsidRPr="0084381A" w:rsidR="00226A6F" w:rsidRDefault="00AB1D81" w14:paraId="6BEBF41E" w14:textId="77777777">
      <w:pPr>
        <w:rPr>
          <w:lang w:val="pl-PL"/>
        </w:rPr>
      </w:pPr>
      <w:r w:rsidRPr="0084381A">
        <w:rPr>
          <w:lang w:val="pl-PL"/>
        </w:rPr>
        <w:t>Suma ilości (m²) łącznie w wykazie: ____________ m²</w:t>
      </w:r>
    </w:p>
    <w:p w:rsidRPr="0084381A" w:rsidR="00226A6F" w:rsidRDefault="00226A6F" w14:paraId="5601050E" w14:textId="77777777">
      <w:pPr>
        <w:rPr>
          <w:lang w:val="pl-PL"/>
        </w:rPr>
      </w:pPr>
    </w:p>
    <w:p w:rsidRPr="0084381A" w:rsidR="00226A6F" w:rsidRDefault="00AB1D81" w14:paraId="002BC222" w14:textId="77777777">
      <w:pPr>
        <w:rPr>
          <w:lang w:val="pl-PL"/>
        </w:rPr>
      </w:pPr>
      <w:r w:rsidRPr="0084381A">
        <w:rPr>
          <w:lang w:val="pl-PL"/>
        </w:rPr>
        <w:t xml:space="preserve">Inżynier Nadzoru Montażu (INM) wskazany w Formularzu ofertowym brał udział w nadzorze realizacji nr: </w:t>
      </w:r>
      <w:r w:rsidRPr="0084381A">
        <w:rPr>
          <w:b/>
          <w:lang w:val="pl-PL"/>
        </w:rPr>
        <w:t>____</w:t>
      </w:r>
    </w:p>
    <w:p w:rsidRPr="0084381A" w:rsidR="00226A6F" w:rsidRDefault="00226A6F" w14:paraId="29C32FE0" w14:textId="77777777">
      <w:pPr>
        <w:rPr>
          <w:lang w:val="pl-PL"/>
        </w:rPr>
      </w:pPr>
    </w:p>
    <w:p w:rsidRPr="0084381A" w:rsidR="00226A6F" w:rsidP="03223D0B" w:rsidRDefault="00226A6F" w14:paraId="6D1188AA" w14:textId="0007711C">
      <w:pPr>
        <w:pStyle w:val="Normalny"/>
        <w:rPr>
          <w:b w:val="1"/>
          <w:bCs w:val="1"/>
          <w:lang w:val="pl-PL"/>
        </w:rPr>
      </w:pPr>
    </w:p>
    <w:p w:rsidRPr="0084381A" w:rsidR="00226A6F" w:rsidRDefault="00AB1D81" w14:paraId="54B4DDC3" w14:textId="77777777">
      <w:pPr>
        <w:rPr>
          <w:lang w:val="pl-PL"/>
        </w:rPr>
      </w:pPr>
      <w:r w:rsidRPr="0084381A">
        <w:rPr>
          <w:lang w:val="pl-PL"/>
        </w:rPr>
        <w:t>Oświadczam(y), że powyższe informacje są prawdziwe i kompletne, a realizacje zostały wykonane w okresie ostatnich 24 miesięcy.</w:t>
      </w:r>
    </w:p>
    <w:p w:rsidRPr="0084381A" w:rsidR="00226A6F" w:rsidRDefault="00226A6F" w14:paraId="39AC735B" w14:textId="77777777">
      <w:pPr>
        <w:rPr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Pr="00CF488F" w:rsidR="00226A6F" w14:paraId="68C7F612" w14:textId="77777777">
        <w:tc>
          <w:tcPr>
            <w:tcW w:w="4986" w:type="dxa"/>
          </w:tcPr>
          <w:p w:rsidR="00226A6F" w:rsidRDefault="00AB1D81" w14:paraId="27D24B05" w14:textId="77777777">
            <w:proofErr w:type="spellStart"/>
            <w:r>
              <w:t>Miejscowość</w:t>
            </w:r>
            <w:proofErr w:type="spellEnd"/>
            <w:r>
              <w:t>, data</w:t>
            </w:r>
          </w:p>
        </w:tc>
        <w:tc>
          <w:tcPr>
            <w:tcW w:w="4986" w:type="dxa"/>
          </w:tcPr>
          <w:p w:rsidRPr="0084381A" w:rsidR="00226A6F" w:rsidRDefault="00AB1D81" w14:paraId="4994B3F1" w14:textId="77777777">
            <w:pPr>
              <w:rPr>
                <w:lang w:val="pl-PL"/>
              </w:rPr>
            </w:pPr>
            <w:r w:rsidRPr="0084381A">
              <w:rPr>
                <w:lang w:val="pl-PL"/>
              </w:rPr>
              <w:t>Podpis(y) i pieczęć Wykonawcy</w:t>
            </w:r>
          </w:p>
        </w:tc>
      </w:tr>
      <w:tr w:rsidR="00226A6F" w14:paraId="0F288D0D" w14:textId="77777777">
        <w:tc>
          <w:tcPr>
            <w:tcW w:w="4986" w:type="dxa"/>
          </w:tcPr>
          <w:p w:rsidR="00226A6F" w:rsidRDefault="00AB1D81" w14:paraId="5A38025B" w14:textId="77777777">
            <w:r>
              <w:t>___________________________</w:t>
            </w:r>
          </w:p>
        </w:tc>
        <w:tc>
          <w:tcPr>
            <w:tcW w:w="4986" w:type="dxa"/>
          </w:tcPr>
          <w:p w:rsidR="00226A6F" w:rsidRDefault="00AB1D81" w14:paraId="31BF3387" w14:textId="77777777">
            <w:r>
              <w:t>___________________________</w:t>
            </w:r>
          </w:p>
        </w:tc>
      </w:tr>
    </w:tbl>
    <w:p w:rsidR="00B14F2A" w:rsidRDefault="00B14F2A" w14:paraId="21B7D862" w14:textId="77777777"/>
    <w:sectPr w:rsidR="00B14F2A" w:rsidSect="00034616">
      <w:pgSz w:w="12240" w:h="15840" w:orient="portrait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num w:numId="1" w16cid:durableId="506292726">
    <w:abstractNumId w:val="8"/>
  </w:num>
  <w:num w:numId="2" w16cid:durableId="889802467">
    <w:abstractNumId w:val="6"/>
  </w:num>
  <w:num w:numId="3" w16cid:durableId="1854030959">
    <w:abstractNumId w:val="5"/>
  </w:num>
  <w:num w:numId="4" w16cid:durableId="321930902">
    <w:abstractNumId w:val="4"/>
  </w:num>
  <w:num w:numId="5" w16cid:durableId="2112360790">
    <w:abstractNumId w:val="7"/>
  </w:num>
  <w:num w:numId="6" w16cid:durableId="144906036">
    <w:abstractNumId w:val="3"/>
  </w:num>
  <w:num w:numId="7" w16cid:durableId="1213422762">
    <w:abstractNumId w:val="2"/>
  </w:num>
  <w:num w:numId="8" w16cid:durableId="2100174144">
    <w:abstractNumId w:val="1"/>
  </w:num>
  <w:num w:numId="9" w16cid:durableId="1936017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true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F2BB1"/>
    <w:rsid w:val="00226A6F"/>
    <w:rsid w:val="0029639D"/>
    <w:rsid w:val="002F39E4"/>
    <w:rsid w:val="00326F90"/>
    <w:rsid w:val="00775E76"/>
    <w:rsid w:val="0084381A"/>
    <w:rsid w:val="00A10547"/>
    <w:rsid w:val="00AA1D8D"/>
    <w:rsid w:val="00AB1D81"/>
    <w:rsid w:val="00AC367D"/>
    <w:rsid w:val="00B14F2A"/>
    <w:rsid w:val="00B15733"/>
    <w:rsid w:val="00B47730"/>
    <w:rsid w:val="00BA0345"/>
    <w:rsid w:val="00BC5934"/>
    <w:rsid w:val="00CB0664"/>
    <w:rsid w:val="00CF488F"/>
    <w:rsid w:val="00DC0353"/>
    <w:rsid w:val="00F414CB"/>
    <w:rsid w:val="00F549AD"/>
    <w:rsid w:val="00FC693F"/>
    <w:rsid w:val="03223D0B"/>
    <w:rsid w:val="0B83680F"/>
    <w:rsid w:val="2B78324C"/>
    <w:rsid w:val="52CA109E"/>
    <w:rsid w:val="5E35F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F27DC2"/>
  <w14:defaultImageDpi w14:val="300"/>
  <w15:docId w15:val="{B00836BE-3BFF-477D-8CDC-EBFCD102A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styleId="Nagwek1Znak" w:customStyle="1">
    <w:name w:val="Nagłówek 1 Znak"/>
    <w:basedOn w:val="Domylnaczcionkaakapitu"/>
    <w:link w:val="Nagwek1"/>
    <w:uiPriority w:val="9"/>
    <w:rsid w:val="00FC693F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Nagwek2Znak" w:customStyle="1">
    <w:name w:val="Nagłówek 2 Znak"/>
    <w:basedOn w:val="Domylnaczcionkaakapitu"/>
    <w:link w:val="Nagwek2"/>
    <w:uiPriority w:val="9"/>
    <w:rsid w:val="00FC693F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Nagwek3Znak" w:customStyle="1">
    <w:name w:val="Nagłówek 3 Znak"/>
    <w:basedOn w:val="Domylnaczcionkaakapitu"/>
    <w:link w:val="Nagwek3"/>
    <w:uiPriority w:val="9"/>
    <w:rsid w:val="00FC693F"/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ytuZnak" w:customStyle="1">
    <w:name w:val="Tytuł Znak"/>
    <w:basedOn w:val="Domylnaczcionkaakapitu"/>
    <w:link w:val="Tytu"/>
    <w:uiPriority w:val="10"/>
    <w:rsid w:val="00FC693F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PodtytuZnak" w:customStyle="1">
    <w:name w:val="Podtytuł Znak"/>
    <w:basedOn w:val="Domylnaczcionkaakapitu"/>
    <w:link w:val="Podtytu"/>
    <w:uiPriority w:val="11"/>
    <w:rsid w:val="00FC693F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styleId="Tekstpodstawowy2Znak" w:customStyle="1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styleId="Tekstpodstawowy3Znak" w:customStyle="1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styleId="TekstmakraZnak" w:customStyle="1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styleId="CytatZnak" w:customStyle="1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FC693F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FC693F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FC693F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FC693F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FC693F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FC693F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404040" w:themeColor="text1" w:themeTint="BF" w:sz="8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themeTint="BF" w:sz="6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3CC82" w:themeColor="accent3" w:themeTint="BF" w:sz="8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themeTint="BF" w:sz="6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C0504D" w:themeColor="accent2" w:sz="6" w:space="0"/>
          <w:insideV w:val="single" w:color="C0504D" w:themeColor="accent2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9BBB59" w:themeColor="accent3" w:sz="6" w:space="0"/>
          <w:insideV w:val="single" w:color="9BBB59" w:themeColor="accent3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4BACC6" w:themeColor="accent5" w:sz="6" w:space="0"/>
          <w:insideV w:val="single" w:color="4BACC6" w:themeColor="accent5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F79646" w:themeColor="accent6" w:sz="6" w:space="0"/>
          <w:insideV w:val="single" w:color="F79646" w:themeColor="accent6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themeShade="99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C4C74" w:themeColor="accent1" w:themeShade="99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772C2A" w:themeColor="accent2" w:themeShade="99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5E7530" w:themeColor="accent3" w:themeShade="99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4C3B62" w:themeColor="accent4" w:themeShade="99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76A7C" w:themeColor="accent5" w:themeShade="99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B65608" w:themeColor="accent6" w:themeShade="99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BC59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Manager/>
  <ap:Company/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python-docx</dc:creator>
  <keywords/>
  <dc:description>generated by python-docx</dc:description>
  <lastModifiedBy>Gość</lastModifiedBy>
  <revision>14</revision>
  <dcterms:created xsi:type="dcterms:W3CDTF">2025-12-09T20:59:00.0000000Z</dcterms:created>
  <dcterms:modified xsi:type="dcterms:W3CDTF">2025-12-16T22:17:45.5551676Z</dcterms:modified>
  <category/>
</coreProperties>
</file>